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9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谷巍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6~11周</w:t>
      </w:r>
    </w:p>
    <w:bookmarkStart w:id="1" w:name="4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谷巍,李思蒙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谷巍,张瑜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400091—001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中药资源学认知实习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谷巍,严辉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